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2BC2E1-8718-49F5-B942-D0C2FCC7EFB7}"/>
</file>

<file path=customXml/itemProps3.xml><?xml version="1.0" encoding="utf-8"?>
<ds:datastoreItem xmlns:ds="http://schemas.openxmlformats.org/officeDocument/2006/customXml" ds:itemID="{0E0CEDDB-9322-44DA-ABC0-4E33C74E47FE}"/>
</file>

<file path=customXml/itemProps4.xml><?xml version="1.0" encoding="utf-8"?>
<ds:datastoreItem xmlns:ds="http://schemas.openxmlformats.org/officeDocument/2006/customXml" ds:itemID="{6DCC66D3-6790-4509-978B-B222E58759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